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84995076" name="0531c270-7f25-11f0-b739-8594dbac0cd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1220224" name="0531c270-7f25-11f0-b739-8594dbac0cd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88859830" name="16cfccc0-7f25-11f0-8e7e-cd17687bd0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3140642" name="16cfccc0-7f25-11f0-8e7e-cd17687bd01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95763912" name="2734bad0-7f25-11f0-8c95-b72bf1529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3199827" name="2734bad0-7f25-11f0-8c95-b72bf152902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57260488" name="3566ea60-7f25-11f0-96af-c196dfe3047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8390044" name="3566ea60-7f25-11f0-96af-c196dfe3047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6248215" name="49c5e970-7f25-11f0-81a2-f39a842f7d2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6556584" name="49c5e970-7f25-11f0-81a2-f39a842f7d2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Ennetbühlstrasse 10, 8810 Horgen</w:t>
          </w:r>
        </w:p>
        <w:p>
          <w:pPr>
            <w:spacing w:before="0" w:after="0"/>
          </w:pPr>
          <w:r>
            <w:t>447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